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D6F7D" w14:textId="77777777" w:rsidR="00041AF5" w:rsidRDefault="004B6282">
      <w:pPr>
        <w:pStyle w:val="Heading1"/>
      </w:pPr>
      <w:r>
        <w:t>Stark County, Ohio – Pet &amp; Animal Resources</w:t>
      </w:r>
    </w:p>
    <w:p w14:paraId="22EB0B05" w14:textId="77777777" w:rsidR="00041AF5" w:rsidRPr="004B6282" w:rsidRDefault="004B6282" w:rsidP="004B6282">
      <w:pPr>
        <w:pStyle w:val="ListParagraph"/>
        <w:numPr>
          <w:ilvl w:val="0"/>
          <w:numId w:val="10"/>
        </w:numPr>
        <w:rPr>
          <w:b/>
          <w:bCs/>
        </w:rPr>
      </w:pPr>
      <w:r w:rsidRPr="004B6282">
        <w:rPr>
          <w:b/>
          <w:bCs/>
        </w:rPr>
        <w:t>Stark County Humane Society</w:t>
      </w:r>
    </w:p>
    <w:p w14:paraId="2EC3516C" w14:textId="77777777" w:rsidR="004B6282" w:rsidRDefault="004B6282" w:rsidP="004B6282">
      <w:pPr>
        <w:pStyle w:val="ListParagraph"/>
        <w:numPr>
          <w:ilvl w:val="0"/>
          <w:numId w:val="12"/>
        </w:numPr>
      </w:pPr>
      <w:r>
        <w:t>Provides shelter, adoption services, education, and cruelty investigations</w:t>
      </w:r>
    </w:p>
    <w:p w14:paraId="3B633B4B" w14:textId="77777777" w:rsidR="004B6282" w:rsidRDefault="004B6282" w:rsidP="004B6282">
      <w:pPr>
        <w:pStyle w:val="ListParagraph"/>
        <w:numPr>
          <w:ilvl w:val="1"/>
          <w:numId w:val="12"/>
        </w:numPr>
      </w:pPr>
      <w:r>
        <w:t>Address: 5100 Peach Street NE, Louisville, OH 44641</w:t>
      </w:r>
    </w:p>
    <w:p w14:paraId="7BCAAA65" w14:textId="77777777" w:rsidR="004B6282" w:rsidRDefault="004B6282" w:rsidP="004B6282">
      <w:pPr>
        <w:pStyle w:val="ListParagraph"/>
        <w:numPr>
          <w:ilvl w:val="1"/>
          <w:numId w:val="12"/>
        </w:numPr>
      </w:pPr>
      <w:r>
        <w:t>Phone: (330) 453-5529</w:t>
      </w:r>
    </w:p>
    <w:p w14:paraId="2E1274FE" w14:textId="63C3C14A" w:rsidR="00041AF5" w:rsidRDefault="004B6282" w:rsidP="004B6282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D26965">
          <w:rPr>
            <w:rStyle w:val="Hyperlink"/>
          </w:rPr>
          <w:t>https://www.starkhumane.org</w:t>
        </w:r>
      </w:hyperlink>
    </w:p>
    <w:p w14:paraId="4A3D09B1" w14:textId="77777777" w:rsidR="004B6282" w:rsidRDefault="004B6282" w:rsidP="004B6282">
      <w:pPr>
        <w:pStyle w:val="ListParagraph"/>
        <w:ind w:left="1620"/>
      </w:pPr>
    </w:p>
    <w:p w14:paraId="151EF444" w14:textId="77777777" w:rsidR="00041AF5" w:rsidRPr="004B6282" w:rsidRDefault="004B6282" w:rsidP="004B6282">
      <w:pPr>
        <w:pStyle w:val="ListParagraph"/>
        <w:numPr>
          <w:ilvl w:val="0"/>
          <w:numId w:val="10"/>
        </w:numPr>
        <w:rPr>
          <w:b/>
          <w:bCs/>
        </w:rPr>
      </w:pPr>
      <w:r w:rsidRPr="004B6282">
        <w:rPr>
          <w:b/>
          <w:bCs/>
        </w:rPr>
        <w:t>Stark County Pet Food Pantry</w:t>
      </w:r>
    </w:p>
    <w:p w14:paraId="439D0C86" w14:textId="77777777" w:rsidR="004B6282" w:rsidRDefault="004B6282" w:rsidP="004B6282">
      <w:pPr>
        <w:pStyle w:val="ListParagraph"/>
        <w:numPr>
          <w:ilvl w:val="0"/>
          <w:numId w:val="12"/>
        </w:numPr>
      </w:pPr>
      <w:r>
        <w:t>Provides temporary pet food assistance to families in need</w:t>
      </w:r>
    </w:p>
    <w:p w14:paraId="51C306B2" w14:textId="77777777" w:rsidR="004B6282" w:rsidRDefault="004B6282" w:rsidP="004B6282">
      <w:pPr>
        <w:pStyle w:val="ListParagraph"/>
        <w:numPr>
          <w:ilvl w:val="1"/>
          <w:numId w:val="12"/>
        </w:numPr>
      </w:pPr>
      <w:r>
        <w:t>Address: 4117 Whipple Ave NW, Suite D, Canton, OH 44718</w:t>
      </w:r>
    </w:p>
    <w:p w14:paraId="2E636D9E" w14:textId="77777777" w:rsidR="004B6282" w:rsidRDefault="004B6282" w:rsidP="004B6282">
      <w:pPr>
        <w:pStyle w:val="ListParagraph"/>
        <w:numPr>
          <w:ilvl w:val="1"/>
          <w:numId w:val="12"/>
        </w:numPr>
      </w:pPr>
      <w:r>
        <w:t xml:space="preserve">Email: </w:t>
      </w:r>
      <w:hyperlink r:id="rId7" w:history="1">
        <w:r w:rsidRPr="00D26965">
          <w:rPr>
            <w:rStyle w:val="Hyperlink"/>
          </w:rPr>
          <w:t>starkpetfoodpantry@gmail.com</w:t>
        </w:r>
      </w:hyperlink>
      <w:r>
        <w:t xml:space="preserve"> </w:t>
      </w:r>
    </w:p>
    <w:p w14:paraId="5F8D8CD3" w14:textId="78067F36" w:rsidR="00041AF5" w:rsidRDefault="004B6282" w:rsidP="004B6282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D26965">
          <w:rPr>
            <w:rStyle w:val="Hyperlink"/>
          </w:rPr>
          <w:t>https://www.starkhelpcentral.com/resource/stark-county-pet-food-pantry</w:t>
        </w:r>
      </w:hyperlink>
    </w:p>
    <w:p w14:paraId="09E5F639" w14:textId="77777777" w:rsidR="004B6282" w:rsidRDefault="004B6282" w:rsidP="004B6282">
      <w:pPr>
        <w:pStyle w:val="ListParagraph"/>
        <w:ind w:left="1620"/>
      </w:pPr>
    </w:p>
    <w:p w14:paraId="5460565D" w14:textId="77777777" w:rsidR="00041AF5" w:rsidRPr="004B6282" w:rsidRDefault="004B6282" w:rsidP="004B6282">
      <w:pPr>
        <w:pStyle w:val="ListParagraph"/>
        <w:numPr>
          <w:ilvl w:val="0"/>
          <w:numId w:val="10"/>
        </w:numPr>
        <w:rPr>
          <w:b/>
          <w:bCs/>
        </w:rPr>
      </w:pPr>
      <w:r w:rsidRPr="004B6282">
        <w:rPr>
          <w:b/>
          <w:bCs/>
        </w:rPr>
        <w:t>Stark County Sheriff’s Office – Dog Warden Division</w:t>
      </w:r>
    </w:p>
    <w:p w14:paraId="71E7ACFC" w14:textId="77777777" w:rsidR="004B6282" w:rsidRDefault="004B6282" w:rsidP="004B6282">
      <w:pPr>
        <w:pStyle w:val="ListParagraph"/>
        <w:numPr>
          <w:ilvl w:val="0"/>
          <w:numId w:val="12"/>
        </w:numPr>
      </w:pPr>
      <w:r>
        <w:t>Handles stray dog intake, adoptions, and dog licensing</w:t>
      </w:r>
    </w:p>
    <w:p w14:paraId="235CB7C7" w14:textId="77777777" w:rsidR="004B6282" w:rsidRDefault="004B6282" w:rsidP="004B6282">
      <w:pPr>
        <w:pStyle w:val="ListParagraph"/>
        <w:numPr>
          <w:ilvl w:val="0"/>
          <w:numId w:val="12"/>
        </w:numPr>
      </w:pPr>
      <w:r>
        <w:t>Adoption includes spay/neuter, vaccinations, and rabies license</w:t>
      </w:r>
    </w:p>
    <w:p w14:paraId="73512F08" w14:textId="77777777" w:rsidR="004B6282" w:rsidRDefault="004B6282" w:rsidP="004B6282">
      <w:pPr>
        <w:pStyle w:val="ListParagraph"/>
        <w:numPr>
          <w:ilvl w:val="1"/>
          <w:numId w:val="12"/>
        </w:numPr>
      </w:pPr>
      <w:r>
        <w:t>Address: 1801 Mahoning Rd NE, Canton, OH 44705</w:t>
      </w:r>
    </w:p>
    <w:p w14:paraId="1F0CCE02" w14:textId="77777777" w:rsidR="004B6282" w:rsidRDefault="004B6282" w:rsidP="004B6282">
      <w:pPr>
        <w:pStyle w:val="ListParagraph"/>
        <w:numPr>
          <w:ilvl w:val="1"/>
          <w:numId w:val="12"/>
        </w:numPr>
      </w:pPr>
      <w:r>
        <w:t>Phone: (330) 451-2343</w:t>
      </w:r>
    </w:p>
    <w:p w14:paraId="0EDE1437" w14:textId="284E88FB" w:rsidR="00041AF5" w:rsidRDefault="004B6282" w:rsidP="004B6282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D26965">
          <w:rPr>
            <w:rStyle w:val="Hyperlink"/>
          </w:rPr>
          <w:t>https://www.petfinder.com/member/us/oh/canton/stark-county-sheriff-office-dog-warden-division-oh175</w:t>
        </w:r>
      </w:hyperlink>
    </w:p>
    <w:p w14:paraId="64CBD0BB" w14:textId="77777777" w:rsidR="004B6282" w:rsidRDefault="004B6282" w:rsidP="004B6282">
      <w:pPr>
        <w:pStyle w:val="ListParagraph"/>
        <w:ind w:left="1620"/>
      </w:pPr>
    </w:p>
    <w:p w14:paraId="78BA4111" w14:textId="77777777" w:rsidR="00041AF5" w:rsidRPr="004B6282" w:rsidRDefault="004B6282" w:rsidP="004B6282">
      <w:pPr>
        <w:pStyle w:val="ListParagraph"/>
        <w:numPr>
          <w:ilvl w:val="0"/>
          <w:numId w:val="10"/>
        </w:numPr>
        <w:rPr>
          <w:b/>
          <w:bCs/>
        </w:rPr>
      </w:pPr>
      <w:r w:rsidRPr="004B6282">
        <w:rPr>
          <w:b/>
          <w:bCs/>
        </w:rPr>
        <w:t>Friends of Stark Pound</w:t>
      </w:r>
    </w:p>
    <w:p w14:paraId="0FB7FBEB" w14:textId="77777777" w:rsidR="004B6282" w:rsidRDefault="004B6282" w:rsidP="004B6282">
      <w:pPr>
        <w:pStyle w:val="ListParagraph"/>
        <w:numPr>
          <w:ilvl w:val="0"/>
          <w:numId w:val="12"/>
        </w:numPr>
      </w:pPr>
      <w:r>
        <w:t>Nonprofit volunteer group supporting the Stark County Dog Warden’s Office</w:t>
      </w:r>
    </w:p>
    <w:p w14:paraId="1C5F2722" w14:textId="507ABD2B" w:rsidR="00041AF5" w:rsidRDefault="004B6282" w:rsidP="004B6282">
      <w:pPr>
        <w:pStyle w:val="ListParagraph"/>
        <w:numPr>
          <w:ilvl w:val="0"/>
          <w:numId w:val="12"/>
        </w:numPr>
      </w:pPr>
      <w:r>
        <w:t>Provides adoption support and community outreach</w:t>
      </w:r>
    </w:p>
    <w:p w14:paraId="0B283395" w14:textId="77777777" w:rsidR="004B6282" w:rsidRDefault="004B6282" w:rsidP="004B6282">
      <w:pPr>
        <w:pStyle w:val="ListParagraph"/>
        <w:ind w:left="900"/>
      </w:pPr>
    </w:p>
    <w:p w14:paraId="096D03DE" w14:textId="77777777" w:rsidR="00041AF5" w:rsidRPr="004B6282" w:rsidRDefault="004B6282" w:rsidP="004B6282">
      <w:pPr>
        <w:pStyle w:val="ListParagraph"/>
        <w:numPr>
          <w:ilvl w:val="0"/>
          <w:numId w:val="10"/>
        </w:numPr>
        <w:rPr>
          <w:b/>
          <w:bCs/>
        </w:rPr>
      </w:pPr>
      <w:proofErr w:type="spellStart"/>
      <w:r w:rsidRPr="004B6282">
        <w:rPr>
          <w:b/>
          <w:bCs/>
        </w:rPr>
        <w:t>AlterClinic</w:t>
      </w:r>
      <w:proofErr w:type="spellEnd"/>
      <w:r w:rsidRPr="004B6282">
        <w:rPr>
          <w:b/>
          <w:bCs/>
        </w:rPr>
        <w:t xml:space="preserve"> Animal Care – Canton, OH</w:t>
      </w:r>
    </w:p>
    <w:p w14:paraId="2F7B9898" w14:textId="77777777" w:rsidR="004B6282" w:rsidRDefault="004B6282" w:rsidP="004B6282">
      <w:pPr>
        <w:pStyle w:val="ListParagraph"/>
        <w:numPr>
          <w:ilvl w:val="0"/>
          <w:numId w:val="12"/>
        </w:numPr>
      </w:pPr>
      <w:r>
        <w:t xml:space="preserve">Nonprofit veterinary clinic offering low-cost spay/neuter, vet care, and TNR (Trap-Neuter-Return) for cats </w:t>
      </w:r>
    </w:p>
    <w:p w14:paraId="56B2320D" w14:textId="77777777" w:rsidR="004B6282" w:rsidRDefault="004B6282" w:rsidP="004B6282">
      <w:pPr>
        <w:pStyle w:val="ListParagraph"/>
        <w:numPr>
          <w:ilvl w:val="1"/>
          <w:numId w:val="12"/>
        </w:numPr>
      </w:pPr>
      <w:r>
        <w:t>Address: 2302 Fulton Road NW, Canton, OH 44709</w:t>
      </w:r>
    </w:p>
    <w:p w14:paraId="52BF08A3" w14:textId="77777777" w:rsidR="004B6282" w:rsidRDefault="004B6282" w:rsidP="004B6282">
      <w:pPr>
        <w:pStyle w:val="ListParagraph"/>
        <w:numPr>
          <w:ilvl w:val="1"/>
          <w:numId w:val="12"/>
        </w:numPr>
      </w:pPr>
      <w:r>
        <w:t>Phone: 234-804-3064</w:t>
      </w:r>
    </w:p>
    <w:p w14:paraId="363A1E30" w14:textId="5304A586" w:rsidR="00041AF5" w:rsidRDefault="004B6282" w:rsidP="004B6282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D26965">
          <w:rPr>
            <w:rStyle w:val="Hyperlink"/>
          </w:rPr>
          <w:t>https://www.starkcf.org/the-foundation/nonprofit-directory/nonprofits/alterclinic-animal-care</w:t>
        </w:r>
      </w:hyperlink>
    </w:p>
    <w:p w14:paraId="77C42C5E" w14:textId="77777777" w:rsidR="004B6282" w:rsidRDefault="004B6282" w:rsidP="004B6282">
      <w:pPr>
        <w:pStyle w:val="ListParagraph"/>
        <w:ind w:left="1620"/>
      </w:pPr>
    </w:p>
    <w:p w14:paraId="6EA4D64D" w14:textId="77777777" w:rsidR="00041AF5" w:rsidRPr="004B6282" w:rsidRDefault="004B6282" w:rsidP="004B6282">
      <w:pPr>
        <w:pStyle w:val="ListParagraph"/>
        <w:numPr>
          <w:ilvl w:val="0"/>
          <w:numId w:val="10"/>
        </w:numPr>
        <w:rPr>
          <w:b/>
          <w:bCs/>
        </w:rPr>
      </w:pPr>
      <w:r w:rsidRPr="004B6282">
        <w:rPr>
          <w:b/>
          <w:bCs/>
        </w:rPr>
        <w:t>One Health Organization – Veterinary Voucher Program</w:t>
      </w:r>
    </w:p>
    <w:p w14:paraId="66925BDC" w14:textId="77777777" w:rsidR="004B6282" w:rsidRDefault="004B6282" w:rsidP="004B6282">
      <w:pPr>
        <w:pStyle w:val="ListParagraph"/>
        <w:numPr>
          <w:ilvl w:val="0"/>
          <w:numId w:val="12"/>
        </w:numPr>
      </w:pPr>
      <w:r>
        <w:t>Provides vouchers to help low-income families afford veterinary care for cats and dogs</w:t>
      </w:r>
    </w:p>
    <w:p w14:paraId="44BE3106" w14:textId="102087CD" w:rsidR="00041AF5" w:rsidRDefault="004B6282" w:rsidP="004B6282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D26965">
          <w:rPr>
            <w:rStyle w:val="Hyperlink"/>
          </w:rPr>
          <w:t>https://www.onehealth.org/our-programs-to-support-people-and-pets-in-need</w:t>
        </w:r>
      </w:hyperlink>
      <w:r>
        <w:t xml:space="preserve"> </w:t>
      </w:r>
    </w:p>
    <w:sectPr w:rsidR="00041AF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C4605C4"/>
    <w:multiLevelType w:val="hybridMultilevel"/>
    <w:tmpl w:val="13CCF070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6A41D4E"/>
    <w:multiLevelType w:val="hybridMultilevel"/>
    <w:tmpl w:val="CEE49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C79D5"/>
    <w:multiLevelType w:val="hybridMultilevel"/>
    <w:tmpl w:val="ABAC7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581755">
    <w:abstractNumId w:val="8"/>
  </w:num>
  <w:num w:numId="2" w16cid:durableId="481584583">
    <w:abstractNumId w:val="6"/>
  </w:num>
  <w:num w:numId="3" w16cid:durableId="1080374194">
    <w:abstractNumId w:val="5"/>
  </w:num>
  <w:num w:numId="4" w16cid:durableId="1326400986">
    <w:abstractNumId w:val="4"/>
  </w:num>
  <w:num w:numId="5" w16cid:durableId="1498420904">
    <w:abstractNumId w:val="7"/>
  </w:num>
  <w:num w:numId="6" w16cid:durableId="1199588259">
    <w:abstractNumId w:val="3"/>
  </w:num>
  <w:num w:numId="7" w16cid:durableId="1600484286">
    <w:abstractNumId w:val="2"/>
  </w:num>
  <w:num w:numId="8" w16cid:durableId="2124227673">
    <w:abstractNumId w:val="1"/>
  </w:num>
  <w:num w:numId="9" w16cid:durableId="855727580">
    <w:abstractNumId w:val="0"/>
  </w:num>
  <w:num w:numId="10" w16cid:durableId="1410224628">
    <w:abstractNumId w:val="11"/>
  </w:num>
  <w:num w:numId="11" w16cid:durableId="1663390532">
    <w:abstractNumId w:val="10"/>
  </w:num>
  <w:num w:numId="12" w16cid:durableId="11805873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1AF5"/>
    <w:rsid w:val="0006063C"/>
    <w:rsid w:val="0015074B"/>
    <w:rsid w:val="0029639D"/>
    <w:rsid w:val="00326F90"/>
    <w:rsid w:val="004B6282"/>
    <w:rsid w:val="005F249F"/>
    <w:rsid w:val="00A34BDF"/>
    <w:rsid w:val="00AA1D8D"/>
    <w:rsid w:val="00B47730"/>
    <w:rsid w:val="00CB0664"/>
    <w:rsid w:val="00E21F8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4C01D3"/>
  <w14:defaultImageDpi w14:val="300"/>
  <w15:docId w15:val="{0D66AE54-41A1-45A8-B39A-E03A6F6D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4B628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62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rkhelpcentral.com/resource/stark-county-pet-food-pantr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starkpetfoodpantry@gmail.co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tarkhumane.org" TargetMode="External"/><Relationship Id="rId11" Type="http://schemas.openxmlformats.org/officeDocument/2006/relationships/hyperlink" Target="https://www.onehealth.org/our-programs-to-support-people-and-pets-in-nee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tarkcf.org/the-foundation/nonprofit-directory/nonprofits/alterclinic-animal-ca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etfinder.com/member/us/oh/canton/stark-county-sheriff-office-dog-warden-division-oh1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1834</Characters>
  <Application>Microsoft Office Word</Application>
  <DocSecurity>0</DocSecurity>
  <Lines>53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2025-10-02T18:25:00Z</cp:lastPrinted>
  <dcterms:created xsi:type="dcterms:W3CDTF">2025-10-02T18:25:00Z</dcterms:created>
  <dcterms:modified xsi:type="dcterms:W3CDTF">2026-01-21T17:39:00Z</dcterms:modified>
  <cp:category/>
</cp:coreProperties>
</file>